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F49B3" w14:textId="13CC4DA2" w:rsidR="00EC2217" w:rsidRDefault="006E20B4">
      <w:pPr>
        <w:pStyle w:val="Title"/>
      </w:pPr>
      <w:r>
        <w:t>J&amp;G Nurture Care Menu</w:t>
      </w:r>
      <w:r w:rsidR="00000000">
        <w:t xml:space="preserve"> (Mon–Fri, No Pork or Peanut)</w:t>
      </w:r>
    </w:p>
    <w:p w14:paraId="197B35C4" w14:textId="77777777" w:rsidR="00EC2217" w:rsidRDefault="00000000">
      <w:r>
        <w:t>This menu replaces pork and peanut items with appropriate substitutions and is organized by weekdays.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EC2217" w14:paraId="64B1BEA9" w14:textId="77777777">
        <w:tc>
          <w:tcPr>
            <w:tcW w:w="2160" w:type="dxa"/>
          </w:tcPr>
          <w:p w14:paraId="26CA5C99" w14:textId="77777777" w:rsidR="00EC2217" w:rsidRDefault="00000000">
            <w:r>
              <w:t>Day</w:t>
            </w:r>
          </w:p>
        </w:tc>
        <w:tc>
          <w:tcPr>
            <w:tcW w:w="2160" w:type="dxa"/>
          </w:tcPr>
          <w:p w14:paraId="3C4F1C7E" w14:textId="77777777" w:rsidR="00EC2217" w:rsidRDefault="00000000">
            <w:r>
              <w:t>Breakfast</w:t>
            </w:r>
          </w:p>
        </w:tc>
        <w:tc>
          <w:tcPr>
            <w:tcW w:w="2160" w:type="dxa"/>
          </w:tcPr>
          <w:p w14:paraId="4204EF7B" w14:textId="77777777" w:rsidR="00EC2217" w:rsidRDefault="00000000">
            <w:r>
              <w:t>Snack</w:t>
            </w:r>
          </w:p>
        </w:tc>
        <w:tc>
          <w:tcPr>
            <w:tcW w:w="2160" w:type="dxa"/>
          </w:tcPr>
          <w:p w14:paraId="52641621" w14:textId="77777777" w:rsidR="00EC2217" w:rsidRDefault="00000000">
            <w:r>
              <w:t>Lunch/Supper</w:t>
            </w:r>
          </w:p>
        </w:tc>
      </w:tr>
      <w:tr w:rsidR="00EC2217" w14:paraId="04BE8D37" w14:textId="77777777">
        <w:tc>
          <w:tcPr>
            <w:tcW w:w="2160" w:type="dxa"/>
          </w:tcPr>
          <w:p w14:paraId="11EC4EF6" w14:textId="77777777" w:rsidR="00EC2217" w:rsidRDefault="00000000">
            <w:r>
              <w:t>Monday (Week 1)</w:t>
            </w:r>
          </w:p>
        </w:tc>
        <w:tc>
          <w:tcPr>
            <w:tcW w:w="2160" w:type="dxa"/>
          </w:tcPr>
          <w:p w14:paraId="319DE69F" w14:textId="77777777" w:rsidR="00EC2217" w:rsidRDefault="00000000">
            <w:r>
              <w:t>1% or fat-free milk</w:t>
            </w:r>
            <w:r>
              <w:br/>
              <w:t>Oatmeal</w:t>
            </w:r>
            <w:r>
              <w:br/>
              <w:t>Diced apple</w:t>
            </w:r>
          </w:p>
        </w:tc>
        <w:tc>
          <w:tcPr>
            <w:tcW w:w="2160" w:type="dxa"/>
          </w:tcPr>
          <w:p w14:paraId="11A51E88" w14:textId="77777777" w:rsidR="00EC2217" w:rsidRDefault="00000000">
            <w:r>
              <w:t>Strawberries</w:t>
            </w:r>
            <w:r>
              <w:br/>
              <w:t>Vanilla yogurt</w:t>
            </w:r>
          </w:p>
        </w:tc>
        <w:tc>
          <w:tcPr>
            <w:tcW w:w="2160" w:type="dxa"/>
          </w:tcPr>
          <w:p w14:paraId="069106CD" w14:textId="77777777" w:rsidR="00EC2217" w:rsidRDefault="00000000">
            <w:r>
              <w:t>1% or fat-free milk</w:t>
            </w:r>
            <w:r>
              <w:br/>
              <w:t>Hot turkey sandwich on whole-wheat bread</w:t>
            </w:r>
            <w:r>
              <w:br/>
              <w:t>Green beans</w:t>
            </w:r>
            <w:r>
              <w:br/>
              <w:t>Plum</w:t>
            </w:r>
          </w:p>
        </w:tc>
      </w:tr>
      <w:tr w:rsidR="00EC2217" w14:paraId="7D2080F2" w14:textId="77777777">
        <w:tc>
          <w:tcPr>
            <w:tcW w:w="2160" w:type="dxa"/>
          </w:tcPr>
          <w:p w14:paraId="1D3C26F0" w14:textId="77777777" w:rsidR="00EC2217" w:rsidRDefault="00000000">
            <w:r>
              <w:t>Tuesday (Week 1)</w:t>
            </w:r>
          </w:p>
        </w:tc>
        <w:tc>
          <w:tcPr>
            <w:tcW w:w="2160" w:type="dxa"/>
          </w:tcPr>
          <w:p w14:paraId="27AE8242" w14:textId="77777777" w:rsidR="00EC2217" w:rsidRDefault="00000000">
            <w:r>
              <w:t>1% or fat-free milk</w:t>
            </w:r>
            <w:r>
              <w:br/>
              <w:t>Whole-wheat bagel</w:t>
            </w:r>
            <w:r>
              <w:br/>
              <w:t>Egg omelet</w:t>
            </w:r>
            <w:r>
              <w:br/>
              <w:t>Blueberries</w:t>
            </w:r>
          </w:p>
        </w:tc>
        <w:tc>
          <w:tcPr>
            <w:tcW w:w="2160" w:type="dxa"/>
          </w:tcPr>
          <w:p w14:paraId="6CC7D2E0" w14:textId="77777777" w:rsidR="00EC2217" w:rsidRDefault="00000000">
            <w:r>
              <w:t>Broccoli/cauliflower florets</w:t>
            </w:r>
            <w:r>
              <w:br/>
              <w:t>Cottage cheese ranch dip</w:t>
            </w:r>
          </w:p>
        </w:tc>
        <w:tc>
          <w:tcPr>
            <w:tcW w:w="2160" w:type="dxa"/>
          </w:tcPr>
          <w:p w14:paraId="48F1BE5B" w14:textId="77777777" w:rsidR="00EC2217" w:rsidRDefault="00000000">
            <w:r>
              <w:t>1% or fat-free milk</w:t>
            </w:r>
            <w:r>
              <w:br/>
              <w:t>Cod fillet</w:t>
            </w:r>
            <w:r>
              <w:br/>
              <w:t>Brown rice</w:t>
            </w:r>
            <w:r>
              <w:br/>
              <w:t>Garden salad</w:t>
            </w:r>
            <w:r>
              <w:br/>
              <w:t>Cantaloupe</w:t>
            </w:r>
          </w:p>
        </w:tc>
      </w:tr>
      <w:tr w:rsidR="00EC2217" w14:paraId="1887405F" w14:textId="77777777">
        <w:tc>
          <w:tcPr>
            <w:tcW w:w="2160" w:type="dxa"/>
          </w:tcPr>
          <w:p w14:paraId="62FFC696" w14:textId="77777777" w:rsidR="00EC2217" w:rsidRDefault="00000000">
            <w:r>
              <w:t>Wednesday (Week 1)</w:t>
            </w:r>
          </w:p>
        </w:tc>
        <w:tc>
          <w:tcPr>
            <w:tcW w:w="2160" w:type="dxa"/>
          </w:tcPr>
          <w:p w14:paraId="0972604E" w14:textId="77777777" w:rsidR="00EC2217" w:rsidRDefault="00000000">
            <w:r>
              <w:t>1% or fat-free milk</w:t>
            </w:r>
            <w:r>
              <w:br/>
              <w:t>Waffles</w:t>
            </w:r>
            <w:r>
              <w:br/>
              <w:t>Peaches</w:t>
            </w:r>
          </w:p>
        </w:tc>
        <w:tc>
          <w:tcPr>
            <w:tcW w:w="2160" w:type="dxa"/>
          </w:tcPr>
          <w:p w14:paraId="03E554D3" w14:textId="77777777" w:rsidR="00EC2217" w:rsidRDefault="00000000">
            <w:r>
              <w:t>Pretzel rods</w:t>
            </w:r>
            <w:r>
              <w:br/>
              <w:t>Cheddar cheese cubes</w:t>
            </w:r>
          </w:p>
        </w:tc>
        <w:tc>
          <w:tcPr>
            <w:tcW w:w="2160" w:type="dxa"/>
          </w:tcPr>
          <w:p w14:paraId="0FF3D6E1" w14:textId="77777777" w:rsidR="00EC2217" w:rsidRDefault="00000000">
            <w:r>
              <w:t>1% or fat-free milk</w:t>
            </w:r>
            <w:r>
              <w:br/>
              <w:t>Chicken breast</w:t>
            </w:r>
            <w:r>
              <w:br/>
              <w:t>Whole-wheat roll</w:t>
            </w:r>
            <w:r>
              <w:br/>
              <w:t>Mashed potatoes</w:t>
            </w:r>
            <w:r>
              <w:br/>
              <w:t>Cherries</w:t>
            </w:r>
          </w:p>
        </w:tc>
      </w:tr>
      <w:tr w:rsidR="00EC2217" w14:paraId="32924304" w14:textId="77777777">
        <w:tc>
          <w:tcPr>
            <w:tcW w:w="2160" w:type="dxa"/>
          </w:tcPr>
          <w:p w14:paraId="17BD2CB2" w14:textId="77777777" w:rsidR="00EC2217" w:rsidRDefault="00000000">
            <w:r>
              <w:t>Thursday (Week 1)</w:t>
            </w:r>
          </w:p>
        </w:tc>
        <w:tc>
          <w:tcPr>
            <w:tcW w:w="2160" w:type="dxa"/>
          </w:tcPr>
          <w:p w14:paraId="4F685446" w14:textId="77777777" w:rsidR="00EC2217" w:rsidRDefault="00000000">
            <w:r>
              <w:t>1% or fat-free milk</w:t>
            </w:r>
            <w:r>
              <w:br/>
              <w:t>Wheat Chex®</w:t>
            </w:r>
            <w:r>
              <w:br/>
              <w:t>Raspberries</w:t>
            </w:r>
          </w:p>
        </w:tc>
        <w:tc>
          <w:tcPr>
            <w:tcW w:w="2160" w:type="dxa"/>
          </w:tcPr>
          <w:p w14:paraId="7075D054" w14:textId="77777777" w:rsidR="00EC2217" w:rsidRDefault="00000000">
            <w:r>
              <w:t>Cucumber slices</w:t>
            </w:r>
            <w:r>
              <w:br/>
              <w:t>Whole-grain crackers</w:t>
            </w:r>
          </w:p>
        </w:tc>
        <w:tc>
          <w:tcPr>
            <w:tcW w:w="2160" w:type="dxa"/>
          </w:tcPr>
          <w:p w14:paraId="72C60A9E" w14:textId="77777777" w:rsidR="00EC2217" w:rsidRDefault="00000000">
            <w:r>
              <w:t>1% or fat-free milk</w:t>
            </w:r>
            <w:r>
              <w:br/>
              <w:t>Roast beef</w:t>
            </w:r>
            <w:r>
              <w:br/>
              <w:t>Barley casserole</w:t>
            </w:r>
            <w:r>
              <w:br/>
              <w:t>Butternut squash</w:t>
            </w:r>
            <w:r>
              <w:br/>
              <w:t>Fresh pear slices</w:t>
            </w:r>
          </w:p>
        </w:tc>
      </w:tr>
      <w:tr w:rsidR="00EC2217" w14:paraId="5975ADA9" w14:textId="77777777">
        <w:tc>
          <w:tcPr>
            <w:tcW w:w="2160" w:type="dxa"/>
          </w:tcPr>
          <w:p w14:paraId="3021AE6C" w14:textId="77777777" w:rsidR="00EC2217" w:rsidRDefault="00000000">
            <w:r>
              <w:t>Friday (Week 1)</w:t>
            </w:r>
          </w:p>
        </w:tc>
        <w:tc>
          <w:tcPr>
            <w:tcW w:w="2160" w:type="dxa"/>
          </w:tcPr>
          <w:p w14:paraId="172D2108" w14:textId="77777777" w:rsidR="00EC2217" w:rsidRDefault="00000000">
            <w:r>
              <w:t>1% or fat-free milk</w:t>
            </w:r>
            <w:r>
              <w:br/>
              <w:t>Scrambled egg</w:t>
            </w:r>
            <w:r>
              <w:br/>
              <w:t>Roasted sweet potato hash</w:t>
            </w:r>
          </w:p>
        </w:tc>
        <w:tc>
          <w:tcPr>
            <w:tcW w:w="2160" w:type="dxa"/>
          </w:tcPr>
          <w:p w14:paraId="3958E16F" w14:textId="77777777" w:rsidR="00EC2217" w:rsidRDefault="00000000">
            <w:r>
              <w:t>Celery sticks</w:t>
            </w:r>
            <w:r>
              <w:br/>
              <w:t>Tuna salad</w:t>
            </w:r>
          </w:p>
        </w:tc>
        <w:tc>
          <w:tcPr>
            <w:tcW w:w="2160" w:type="dxa"/>
          </w:tcPr>
          <w:p w14:paraId="21CD3BA3" w14:textId="77777777" w:rsidR="00EC2217" w:rsidRDefault="00000000">
            <w:r>
              <w:t>1% or fat-free milk</w:t>
            </w:r>
            <w:r>
              <w:br/>
              <w:t>Tofu bean chili</w:t>
            </w:r>
            <w:r>
              <w:br/>
              <w:t>Whole-corn tortilla</w:t>
            </w:r>
            <w:r>
              <w:br/>
              <w:t>Sautéed carrots</w:t>
            </w:r>
          </w:p>
        </w:tc>
      </w:tr>
      <w:tr w:rsidR="00EC2217" w14:paraId="3FCE8272" w14:textId="77777777">
        <w:tc>
          <w:tcPr>
            <w:tcW w:w="2160" w:type="dxa"/>
          </w:tcPr>
          <w:p w14:paraId="1294173F" w14:textId="77777777" w:rsidR="00EC2217" w:rsidRDefault="00000000">
            <w:r>
              <w:t>Monday (Week 2)</w:t>
            </w:r>
          </w:p>
        </w:tc>
        <w:tc>
          <w:tcPr>
            <w:tcW w:w="2160" w:type="dxa"/>
          </w:tcPr>
          <w:p w14:paraId="564C801C" w14:textId="77777777" w:rsidR="00EC2217" w:rsidRDefault="00000000">
            <w:r>
              <w:t>1% or fat-free milk</w:t>
            </w:r>
            <w:r>
              <w:br/>
              <w:t>Toasted oats</w:t>
            </w:r>
            <w:r>
              <w:br/>
              <w:t>Orange slices</w:t>
            </w:r>
          </w:p>
        </w:tc>
        <w:tc>
          <w:tcPr>
            <w:tcW w:w="2160" w:type="dxa"/>
          </w:tcPr>
          <w:p w14:paraId="4FDBA32A" w14:textId="77777777" w:rsidR="00EC2217" w:rsidRDefault="00000000">
            <w:r>
              <w:t>Triscuits®</w:t>
            </w:r>
            <w:r>
              <w:br/>
              <w:t>Cheddar cheese</w:t>
            </w:r>
          </w:p>
        </w:tc>
        <w:tc>
          <w:tcPr>
            <w:tcW w:w="2160" w:type="dxa"/>
          </w:tcPr>
          <w:p w14:paraId="380F58CD" w14:textId="77777777" w:rsidR="00EC2217" w:rsidRDefault="00000000">
            <w:r>
              <w:t>1% or fat-free milk</w:t>
            </w:r>
            <w:r>
              <w:br/>
              <w:t>[Roast pork removed – suggest: roasted turkey or lentil loaf]</w:t>
            </w:r>
            <w:r>
              <w:br/>
              <w:t>Corn bread</w:t>
            </w:r>
            <w:r>
              <w:br/>
              <w:t>Roasted red potatoes</w:t>
            </w:r>
            <w:r>
              <w:br/>
              <w:t>Collard greens or spinach</w:t>
            </w:r>
          </w:p>
        </w:tc>
      </w:tr>
      <w:tr w:rsidR="00EC2217" w14:paraId="3D962FC3" w14:textId="77777777">
        <w:tc>
          <w:tcPr>
            <w:tcW w:w="2160" w:type="dxa"/>
          </w:tcPr>
          <w:p w14:paraId="706F1E50" w14:textId="77777777" w:rsidR="00EC2217" w:rsidRDefault="00000000">
            <w:r>
              <w:t>Tuesday (Week 2)</w:t>
            </w:r>
          </w:p>
        </w:tc>
        <w:tc>
          <w:tcPr>
            <w:tcW w:w="2160" w:type="dxa"/>
          </w:tcPr>
          <w:p w14:paraId="71EAC72A" w14:textId="77777777" w:rsidR="00EC2217" w:rsidRDefault="00000000">
            <w:r>
              <w:t>1% or fat-free milk</w:t>
            </w:r>
            <w:r>
              <w:br/>
              <w:t>Scrambled eggs with cheese</w:t>
            </w:r>
            <w:r>
              <w:br/>
              <w:t>Kiwi</w:t>
            </w:r>
          </w:p>
        </w:tc>
        <w:tc>
          <w:tcPr>
            <w:tcW w:w="2160" w:type="dxa"/>
          </w:tcPr>
          <w:p w14:paraId="56E789DF" w14:textId="77777777" w:rsidR="00EC2217" w:rsidRDefault="00000000">
            <w:r>
              <w:t>Apple slices</w:t>
            </w:r>
            <w:r>
              <w:br/>
              <w:t xml:space="preserve">[Peanut butter removed – suggest: sunflower seed </w:t>
            </w:r>
            <w:r>
              <w:lastRenderedPageBreak/>
              <w:t>butter or yogurt dip]</w:t>
            </w:r>
          </w:p>
        </w:tc>
        <w:tc>
          <w:tcPr>
            <w:tcW w:w="2160" w:type="dxa"/>
          </w:tcPr>
          <w:p w14:paraId="0BA11458" w14:textId="77777777" w:rsidR="00EC2217" w:rsidRDefault="00000000">
            <w:r>
              <w:lastRenderedPageBreak/>
              <w:t>1% or fat-free milk</w:t>
            </w:r>
            <w:r>
              <w:br/>
              <w:t>MorningStar® Garden Veggie Patty on whole-wheat bun</w:t>
            </w:r>
            <w:r>
              <w:br/>
            </w:r>
            <w:r>
              <w:lastRenderedPageBreak/>
              <w:t>Corn</w:t>
            </w:r>
            <w:r>
              <w:br/>
              <w:t>Watermelon</w:t>
            </w:r>
          </w:p>
        </w:tc>
      </w:tr>
      <w:tr w:rsidR="00EC2217" w14:paraId="4C293428" w14:textId="77777777">
        <w:tc>
          <w:tcPr>
            <w:tcW w:w="2160" w:type="dxa"/>
          </w:tcPr>
          <w:p w14:paraId="45B323BB" w14:textId="77777777" w:rsidR="00EC2217" w:rsidRDefault="00000000">
            <w:r>
              <w:lastRenderedPageBreak/>
              <w:t>Wednesday (Week 2)</w:t>
            </w:r>
          </w:p>
        </w:tc>
        <w:tc>
          <w:tcPr>
            <w:tcW w:w="2160" w:type="dxa"/>
          </w:tcPr>
          <w:p w14:paraId="046E9940" w14:textId="77777777" w:rsidR="00EC2217" w:rsidRDefault="00000000">
            <w:r>
              <w:t>1% or fat-free milk</w:t>
            </w:r>
            <w:r>
              <w:br/>
              <w:t>Cream of Wheat®</w:t>
            </w:r>
            <w:r>
              <w:br/>
              <w:t>Banana</w:t>
            </w:r>
          </w:p>
        </w:tc>
        <w:tc>
          <w:tcPr>
            <w:tcW w:w="2160" w:type="dxa"/>
          </w:tcPr>
          <w:p w14:paraId="21F9D756" w14:textId="77777777" w:rsidR="00EC2217" w:rsidRDefault="00000000">
            <w:r>
              <w:t>Carrot sticks</w:t>
            </w:r>
            <w:r>
              <w:br/>
              <w:t>Hummus</w:t>
            </w:r>
          </w:p>
        </w:tc>
        <w:tc>
          <w:tcPr>
            <w:tcW w:w="2160" w:type="dxa"/>
          </w:tcPr>
          <w:p w14:paraId="08C6C2BB" w14:textId="77777777" w:rsidR="00EC2217" w:rsidRDefault="00000000">
            <w:r>
              <w:t>1% or fat-free milk</w:t>
            </w:r>
            <w:r>
              <w:br/>
              <w:t>Egg salad on whole-grain wrap</w:t>
            </w:r>
            <w:r>
              <w:br/>
              <w:t>Tomato cucumber salad</w:t>
            </w:r>
            <w:r>
              <w:br/>
              <w:t>Diced mango</w:t>
            </w:r>
          </w:p>
        </w:tc>
      </w:tr>
      <w:tr w:rsidR="00EC2217" w14:paraId="0F9E465B" w14:textId="77777777">
        <w:tc>
          <w:tcPr>
            <w:tcW w:w="2160" w:type="dxa"/>
          </w:tcPr>
          <w:p w14:paraId="63C2D385" w14:textId="77777777" w:rsidR="00EC2217" w:rsidRDefault="00000000">
            <w:r>
              <w:t>Thursday (Week 2)</w:t>
            </w:r>
          </w:p>
        </w:tc>
        <w:tc>
          <w:tcPr>
            <w:tcW w:w="2160" w:type="dxa"/>
          </w:tcPr>
          <w:p w14:paraId="44399239" w14:textId="77777777" w:rsidR="00EC2217" w:rsidRDefault="00000000">
            <w:r>
              <w:t>1% or fat-free milk</w:t>
            </w:r>
            <w:r>
              <w:br/>
              <w:t>Bean burrito</w:t>
            </w:r>
            <w:r>
              <w:br/>
              <w:t>Applesauce</w:t>
            </w:r>
          </w:p>
        </w:tc>
        <w:tc>
          <w:tcPr>
            <w:tcW w:w="2160" w:type="dxa"/>
          </w:tcPr>
          <w:p w14:paraId="6FAB66AD" w14:textId="77777777" w:rsidR="00EC2217" w:rsidRDefault="00000000">
            <w:r>
              <w:t>1% or fat-free milk</w:t>
            </w:r>
            <w:r>
              <w:br/>
              <w:t>Soft pretzel</w:t>
            </w:r>
          </w:p>
        </w:tc>
        <w:tc>
          <w:tcPr>
            <w:tcW w:w="2160" w:type="dxa"/>
          </w:tcPr>
          <w:p w14:paraId="1D8EF01D" w14:textId="77777777" w:rsidR="00EC2217" w:rsidRDefault="00000000">
            <w:r>
              <w:t>1% or fat-free milk</w:t>
            </w:r>
            <w:r>
              <w:br/>
              <w:t>Baked haddock</w:t>
            </w:r>
            <w:r>
              <w:br/>
              <w:t>Whole-wheat noodles</w:t>
            </w:r>
            <w:r>
              <w:br/>
              <w:t>Steamed broccoli</w:t>
            </w:r>
            <w:r>
              <w:br/>
              <w:t>Carrot-raisin salad</w:t>
            </w:r>
          </w:p>
        </w:tc>
      </w:tr>
      <w:tr w:rsidR="00EC2217" w14:paraId="1B15C8E0" w14:textId="77777777">
        <w:tc>
          <w:tcPr>
            <w:tcW w:w="2160" w:type="dxa"/>
          </w:tcPr>
          <w:p w14:paraId="45FDBEEA" w14:textId="77777777" w:rsidR="00EC2217" w:rsidRDefault="00000000">
            <w:r>
              <w:t>Friday (Week 2)</w:t>
            </w:r>
          </w:p>
        </w:tc>
        <w:tc>
          <w:tcPr>
            <w:tcW w:w="2160" w:type="dxa"/>
          </w:tcPr>
          <w:p w14:paraId="3291F724" w14:textId="77777777" w:rsidR="00EC2217" w:rsidRDefault="00000000">
            <w:r>
              <w:t>1% or fat-free milk</w:t>
            </w:r>
            <w:r>
              <w:br/>
              <w:t>Pancakes</w:t>
            </w:r>
            <w:r>
              <w:br/>
              <w:t>Mixed berries</w:t>
            </w:r>
          </w:p>
        </w:tc>
        <w:tc>
          <w:tcPr>
            <w:tcW w:w="2160" w:type="dxa"/>
          </w:tcPr>
          <w:p w14:paraId="24C2FBA4" w14:textId="77777777" w:rsidR="00EC2217" w:rsidRDefault="00000000">
            <w:r>
              <w:t>Pineapple cubes</w:t>
            </w:r>
            <w:r>
              <w:br/>
              <w:t>Yogurt</w:t>
            </w:r>
          </w:p>
        </w:tc>
        <w:tc>
          <w:tcPr>
            <w:tcW w:w="2160" w:type="dxa"/>
          </w:tcPr>
          <w:p w14:paraId="673C9B11" w14:textId="77777777" w:rsidR="00EC2217" w:rsidRDefault="00000000">
            <w:r>
              <w:t>1% or fat-free milk</w:t>
            </w:r>
            <w:r>
              <w:br/>
              <w:t>Chicken stir fry with snow peas and red peppers</w:t>
            </w:r>
            <w:r>
              <w:br/>
              <w:t>Brown rice</w:t>
            </w:r>
            <w:r>
              <w:br/>
              <w:t>Mandarin oranges</w:t>
            </w:r>
          </w:p>
        </w:tc>
      </w:tr>
    </w:tbl>
    <w:p w14:paraId="2DC7E9DB" w14:textId="77777777" w:rsidR="00665C37" w:rsidRDefault="00665C37"/>
    <w:sectPr w:rsidR="00665C3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02735741">
    <w:abstractNumId w:val="8"/>
  </w:num>
  <w:num w:numId="2" w16cid:durableId="347559356">
    <w:abstractNumId w:val="6"/>
  </w:num>
  <w:num w:numId="3" w16cid:durableId="790126197">
    <w:abstractNumId w:val="5"/>
  </w:num>
  <w:num w:numId="4" w16cid:durableId="281346369">
    <w:abstractNumId w:val="4"/>
  </w:num>
  <w:num w:numId="5" w16cid:durableId="1636371278">
    <w:abstractNumId w:val="7"/>
  </w:num>
  <w:num w:numId="6" w16cid:durableId="1539656635">
    <w:abstractNumId w:val="3"/>
  </w:num>
  <w:num w:numId="7" w16cid:durableId="1181505147">
    <w:abstractNumId w:val="2"/>
  </w:num>
  <w:num w:numId="8" w16cid:durableId="1441028295">
    <w:abstractNumId w:val="1"/>
  </w:num>
  <w:num w:numId="9" w16cid:durableId="113548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65C37"/>
    <w:rsid w:val="006E20B4"/>
    <w:rsid w:val="0075519B"/>
    <w:rsid w:val="00AA1D8D"/>
    <w:rsid w:val="00B47730"/>
    <w:rsid w:val="00CB0664"/>
    <w:rsid w:val="00EC221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F6BBEA"/>
  <w14:defaultImageDpi w14:val="300"/>
  <w15:docId w15:val="{E1166CE4-5344-4373-9DC1-2521A5F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glyne greenidge</cp:lastModifiedBy>
  <cp:revision>2</cp:revision>
  <dcterms:created xsi:type="dcterms:W3CDTF">2013-12-23T23:15:00Z</dcterms:created>
  <dcterms:modified xsi:type="dcterms:W3CDTF">2025-08-05T13:41:00Z</dcterms:modified>
  <cp:category/>
</cp:coreProperties>
</file>