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J &amp; G Nurture and Care</w:t>
      </w:r>
    </w:p>
    <w:p>
      <w:pPr>
        <w:pStyle w:val="Heading2"/>
      </w:pPr>
      <w:r>
        <w:t>Parent &amp; Child Enrollment Form</w:t>
      </w:r>
    </w:p>
    <w:p>
      <w:r>
        <w:t>📍 196-01 119th Ave, Jamaica, NY 11412</w:t>
        <w:br/>
        <w:t>📞 718-712-2926</w:t>
      </w:r>
    </w:p>
    <w:p>
      <w:pPr>
        <w:pStyle w:val="Heading3"/>
      </w:pPr>
      <w:r>
        <w:t>Child Information</w:t>
      </w:r>
    </w:p>
    <w:p>
      <w:r>
        <w:t>Full Name: ___________________________________________</w:t>
      </w:r>
    </w:p>
    <w:p>
      <w:r>
        <w:t>Date of Birth (MM/DD/YYYY): ___________________________</w:t>
      </w:r>
    </w:p>
    <w:p>
      <w:r>
        <w:t>Age: __________  Gender: ☐ Male   ☐ Female   ☐ Other</w:t>
      </w:r>
    </w:p>
    <w:p>
      <w:r>
        <w:t>Home Address: ________________________________________</w:t>
      </w:r>
    </w:p>
    <w:p>
      <w:r>
        <w:t>City: ____________________  State: ______  Zip: __________</w:t>
      </w:r>
    </w:p>
    <w:p>
      <w:r>
        <w:t>Primary Language Spoken at Home: _______________________</w:t>
      </w:r>
    </w:p>
    <w:p>
      <w:pPr>
        <w:pStyle w:val="Heading3"/>
      </w:pPr>
      <w:r>
        <w:t>Parent/Guardian Information</w:t>
      </w:r>
    </w:p>
    <w:p>
      <w:r>
        <w:t>Full Name: ___________________________________________</w:t>
      </w:r>
    </w:p>
    <w:p>
      <w:r>
        <w:t>Relationship to Child: _________________________________</w:t>
      </w:r>
    </w:p>
    <w:p>
      <w:r>
        <w:t>Phone Number: ________________________________________</w:t>
      </w:r>
    </w:p>
    <w:p>
      <w:r>
        <w:t>Email Address: ________________________________________</w:t>
      </w:r>
    </w:p>
    <w:p>
      <w:r>
        <w:t>Employer: ____________________________________________</w:t>
      </w:r>
    </w:p>
    <w:p>
      <w:r>
        <w:t>Work Phone: __________________________________________</w:t>
      </w:r>
    </w:p>
    <w:p>
      <w:r>
        <w:t>Alternate Contact Name: ________________________________</w:t>
      </w:r>
    </w:p>
    <w:p>
      <w:r>
        <w:t>Alternate Contact Phone: _______________________________</w:t>
      </w:r>
    </w:p>
    <w:p>
      <w:pPr>
        <w:pStyle w:val="Heading3"/>
      </w:pPr>
      <w:r>
        <w:t>Emergency Contact (Other than Parent/Guardian)</w:t>
      </w:r>
    </w:p>
    <w:p>
      <w:r>
        <w:t>Name: _______________________________________________</w:t>
      </w:r>
    </w:p>
    <w:p>
      <w:r>
        <w:t>Phone Number: ________________________________________</w:t>
      </w:r>
    </w:p>
    <w:p>
      <w:r>
        <w:t>Relationship to Child: _________________________________</w:t>
      </w:r>
    </w:p>
    <w:p>
      <w:pPr>
        <w:pStyle w:val="Heading3"/>
      </w:pPr>
      <w:r>
        <w:t>Authorized Pickup Persons</w:t>
      </w:r>
    </w:p>
    <w:p>
      <w:r>
        <w:t>1. Name: _______________________ Phone: ________________</w:t>
      </w:r>
    </w:p>
    <w:p>
      <w:r>
        <w:t>2. Name: _______________________ Phone: ________________</w:t>
      </w:r>
    </w:p>
    <w:p>
      <w:pPr>
        <w:pStyle w:val="Heading3"/>
      </w:pPr>
      <w:r>
        <w:t>Medical Information</w:t>
      </w:r>
    </w:p>
    <w:p>
      <w:r>
        <w:t>Child’s Doctor: _________________________________________</w:t>
      </w:r>
    </w:p>
    <w:p>
      <w:r>
        <w:t>Doctor’s Phone Number: ________________________________</w:t>
      </w:r>
    </w:p>
    <w:p>
      <w:r>
        <w:t>Allergies or Medical Conditions: __________________________</w:t>
      </w:r>
    </w:p>
    <w:p>
      <w:r>
        <w:t>Medications Currently Taking: ____________________________</w:t>
      </w:r>
    </w:p>
    <w:p>
      <w:r>
        <w:t>Preferred Hospital: ______________________________________</w:t>
      </w:r>
    </w:p>
    <w:p>
      <w:pPr>
        <w:pStyle w:val="Heading3"/>
      </w:pPr>
      <w:r>
        <w:t>Enrollment Details</w:t>
      </w:r>
    </w:p>
    <w:p>
      <w:r>
        <w:t>Requested Start Date: _________________________________</w:t>
      </w:r>
    </w:p>
    <w:p>
      <w:r>
        <w:t>Program Enrolling In:</w:t>
        <w:br/>
        <w:t>☐ Full-Time Care</w:t>
        <w:br/>
        <w:t>☐ Part-Time Care</w:t>
        <w:br/>
        <w:t>☐ After-School Program</w:t>
        <w:br/>
        <w:t>☐ Drop-In Care</w:t>
      </w:r>
    </w:p>
    <w:p>
      <w:r>
        <w:t>Days Attending: ☐ Mon  ☐ Tue  ☐ Wed  ☐ Thu  ☐ Fri</w:t>
      </w:r>
    </w:p>
    <w:p>
      <w:pPr>
        <w:pStyle w:val="Heading3"/>
      </w:pPr>
      <w:r>
        <w:t>Consent &amp; Signature</w:t>
      </w:r>
    </w:p>
    <w:p>
      <w:r>
        <w:t>I certify that the information provided above is accurate and complete to the best of my knowledge. I give permission for J &amp; G Nurture and Care to obtain emergency medical treatment for my child if necessary.</w:t>
      </w:r>
    </w:p>
    <w:p>
      <w:r>
        <w:t>Parent/Guardian Signature: ___________________________  Date: 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