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J &amp; G Nurture and Care Leadership Team</w:t>
      </w:r>
    </w:p>
    <w:p>
      <w:pPr>
        <w:pStyle w:val="Heading2"/>
      </w:pPr>
      <w:r>
        <w:t>Nelitta Greenidge, RN</w:t>
      </w:r>
    </w:p>
    <w:p>
      <w:r>
        <w:t>Registered Nurse | Retired Teacher | Certified Midwife</w:t>
        <w:br/>
        <w:br/>
        <w:t>With over 50 years of unwavering service to children and families, Nelitta Greenidge is a seasoned Registered Nurse, retired educator, and certified midwife whose life’s work has centered on nurturing and guiding young lives. Her passion for early childhood development and compassionate care has touched generations, helping countless children grow into confident, capable, and productive members of society.</w:t>
        <w:br/>
        <w:br/>
        <w:t>Throughout her career, Ms. Greenidge has combined clinical expertise with educational insight, creating safe, supportive environments where children can thrive. Her dedication to holistic child development continues to inspire those around her, as she remains deeply committed to the mission of nurturing and care at every stage of childhood.</w:t>
      </w:r>
    </w:p>
    <w:p>
      <w:pPr>
        <w:pStyle w:val="Heading2"/>
      </w:pPr>
      <w:r>
        <w:t>Shadeed Greenidge, BA, M.Ed., Ed.S.</w:t>
      </w:r>
    </w:p>
    <w:p>
      <w:r>
        <w:t>Assistant Director | Educational Specialist</w:t>
        <w:br/>
        <w:br/>
        <w:t>Shadeed Greenidge is an accomplished educator and child advocate with a strong academic foundation and over a decade of experience supporting diverse learners and families. She holds a Bachelor of Arts in Sociology, dual Master of Education degrees in General Education and Special Education, and an Education Specialist (Ed.S.) degree in Special Education, along with a certification in Reading and Comprehension.</w:t>
        <w:br/>
        <w:br/>
        <w:t>Ms. Greenidge has served in multiple impactful roles, including work at St. Christopher-Ottilie Tyree Learning Center, where she supported children with developmental and emotional needs. She has also worked as a social worker in Queens, providing direct services to families, and served with Western Queens Case Management, assisting clients through supportive housing and social services programs.</w:t>
        <w:br/>
        <w:br/>
        <w:t>With this unique combination of educational expertise and social work experience, Ms. Greenidge brings a holistic and compassionate approach to leadership. As Assistant Director of J &amp; G Nurture and Care, she is committed to fostering inclusive, nurturing environments that empower children to reach their full potential—academically, socially, and emotionally.</w:t>
      </w:r>
    </w:p>
    <w:p>
      <w:pPr>
        <w:pStyle w:val="Heading2"/>
      </w:pPr>
      <w:r>
        <w:t>Patricia Thame, CNA</w:t>
      </w:r>
    </w:p>
    <w:p>
      <w:r>
        <w:t>Director | Care Advocate</w:t>
        <w:br/>
        <w:br/>
        <w:t>Patricia Thame is a Certified Nursing Assistant with a lifelong passion for caring for both children and adults. With natural compassion and a gift for human connection, she is known for her unwavering dedication to the well-being of others. As a true advocate for people, Patricia brings warmth, empathy, and a deep sense of purpose to every interaction.</w:t>
        <w:br/>
        <w:br/>
        <w:t>Her extensive background in caregiving, combined with her leadership and advocacy skills, makes her an ideal Director for J &amp; G Nurture and Care. Under her guidance, the center thrives as a nurturing environment where children are supported, valued, and prepared to grow into confident, compassionate individuals.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