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33FBB" w14:textId="77777777" w:rsidR="00503B5B" w:rsidRDefault="00000000">
      <w:pPr>
        <w:pStyle w:val="Title"/>
      </w:pPr>
      <w:r>
        <w:t>J &amp; G Nurture and Care - Price List</w:t>
      </w:r>
      <w:r w:rsidR="00734513">
        <w:t xml:space="preserve"> 2025</w:t>
      </w:r>
    </w:p>
    <w:p w14:paraId="737094EA" w14:textId="77777777" w:rsidR="00503B5B" w:rsidRPr="000F741C" w:rsidRDefault="00000000">
      <w:pPr>
        <w:rPr>
          <w:sz w:val="24"/>
          <w:szCs w:val="24"/>
        </w:rPr>
      </w:pPr>
      <w:r w:rsidRPr="000F741C">
        <w:rPr>
          <w:sz w:val="24"/>
          <w:szCs w:val="24"/>
        </w:rPr>
        <w:t>196-01 119 Ave, Jamaica, NY 11412</w:t>
      </w:r>
    </w:p>
    <w:p w14:paraId="70450B3A" w14:textId="188BF4F8" w:rsidR="00D309CE" w:rsidRPr="00D309CE" w:rsidRDefault="000F741C" w:rsidP="00D309CE">
      <w:pPr>
        <w:rPr>
          <w:sz w:val="24"/>
          <w:szCs w:val="24"/>
        </w:rPr>
      </w:pPr>
      <w:r w:rsidRPr="000F741C">
        <w:rPr>
          <w:sz w:val="24"/>
          <w:szCs w:val="24"/>
        </w:rPr>
        <w:t>Website:</w:t>
      </w:r>
      <w:hyperlink r:id="rId6" w:history="1">
        <w:r w:rsidRPr="000F741C">
          <w:rPr>
            <w:rStyle w:val="Hyperlink"/>
            <w:sz w:val="24"/>
            <w:szCs w:val="24"/>
          </w:rPr>
          <w:t>www.</w:t>
        </w:r>
        <w:r w:rsidRPr="000F741C">
          <w:rPr>
            <w:rStyle w:val="Hyperlink"/>
            <w:sz w:val="24"/>
            <w:szCs w:val="24"/>
          </w:rPr>
          <w:t>jgchildcare.com</w:t>
        </w:r>
      </w:hyperlink>
      <w:r w:rsidRPr="000F741C">
        <w:rPr>
          <w:sz w:val="20"/>
          <w:szCs w:val="20"/>
        </w:rPr>
        <w:t xml:space="preserve">                          </w:t>
      </w:r>
      <w:r w:rsidR="00D309CE" w:rsidRPr="000F741C">
        <w:rPr>
          <w:sz w:val="24"/>
          <w:szCs w:val="24"/>
        </w:rPr>
        <w:t>Phone:</w:t>
      </w:r>
      <w:hyperlink r:id="rId7" w:history="1">
        <w:r w:rsidR="00D309CE" w:rsidRPr="00D309CE">
          <w:rPr>
            <w:rStyle w:val="Hyperlink"/>
            <w:sz w:val="24"/>
            <w:szCs w:val="24"/>
          </w:rPr>
          <w:t>(718) 712-2926</w:t>
        </w:r>
      </w:hyperlink>
    </w:p>
    <w:p w14:paraId="0B212376" w14:textId="77777777" w:rsidR="00D309CE" w:rsidRPr="00734513" w:rsidRDefault="00D309CE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503B5B" w14:paraId="0D8AF24E" w14:textId="77777777">
        <w:tc>
          <w:tcPr>
            <w:tcW w:w="2880" w:type="dxa"/>
          </w:tcPr>
          <w:p w14:paraId="410DC6C0" w14:textId="77777777" w:rsidR="00503B5B" w:rsidRPr="007C637C" w:rsidRDefault="00000000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Category</w:t>
            </w:r>
          </w:p>
        </w:tc>
        <w:tc>
          <w:tcPr>
            <w:tcW w:w="2880" w:type="dxa"/>
          </w:tcPr>
          <w:p w14:paraId="488E8366" w14:textId="77777777" w:rsidR="00503B5B" w:rsidRPr="007C637C" w:rsidRDefault="00000000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Details</w:t>
            </w:r>
          </w:p>
        </w:tc>
        <w:tc>
          <w:tcPr>
            <w:tcW w:w="2880" w:type="dxa"/>
          </w:tcPr>
          <w:p w14:paraId="1E53BD1E" w14:textId="77777777" w:rsidR="00503B5B" w:rsidRPr="007C637C" w:rsidRDefault="00000000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Price</w:t>
            </w:r>
          </w:p>
        </w:tc>
      </w:tr>
      <w:tr w:rsidR="00503B5B" w14:paraId="153676FD" w14:textId="77777777">
        <w:tc>
          <w:tcPr>
            <w:tcW w:w="2880" w:type="dxa"/>
          </w:tcPr>
          <w:p w14:paraId="267E5BFA" w14:textId="77777777" w:rsidR="00503B5B" w:rsidRDefault="00000000">
            <w:r>
              <w:t>Full-Day Care</w:t>
            </w:r>
          </w:p>
        </w:tc>
        <w:tc>
          <w:tcPr>
            <w:tcW w:w="2880" w:type="dxa"/>
          </w:tcPr>
          <w:p w14:paraId="589B3DCA" w14:textId="77777777" w:rsidR="00503B5B" w:rsidRDefault="00000000">
            <w:r>
              <w:t>Infants</w:t>
            </w:r>
          </w:p>
        </w:tc>
        <w:tc>
          <w:tcPr>
            <w:tcW w:w="2880" w:type="dxa"/>
          </w:tcPr>
          <w:p w14:paraId="569E6285" w14:textId="77777777" w:rsidR="00503B5B" w:rsidRDefault="00000000">
            <w:r>
              <w:t>$300/week</w:t>
            </w:r>
          </w:p>
        </w:tc>
      </w:tr>
      <w:tr w:rsidR="00503B5B" w14:paraId="1EE269F0" w14:textId="77777777">
        <w:tc>
          <w:tcPr>
            <w:tcW w:w="2880" w:type="dxa"/>
          </w:tcPr>
          <w:p w14:paraId="657F8640" w14:textId="77777777" w:rsidR="00503B5B" w:rsidRDefault="00503B5B"/>
        </w:tc>
        <w:tc>
          <w:tcPr>
            <w:tcW w:w="2880" w:type="dxa"/>
          </w:tcPr>
          <w:p w14:paraId="684E23E2" w14:textId="77777777" w:rsidR="00503B5B" w:rsidRDefault="00000000">
            <w:r>
              <w:t>Toddlers</w:t>
            </w:r>
          </w:p>
        </w:tc>
        <w:tc>
          <w:tcPr>
            <w:tcW w:w="2880" w:type="dxa"/>
          </w:tcPr>
          <w:p w14:paraId="18C37EC1" w14:textId="77777777" w:rsidR="00503B5B" w:rsidRDefault="00000000">
            <w:r>
              <w:t xml:space="preserve">$300/week </w:t>
            </w:r>
          </w:p>
        </w:tc>
      </w:tr>
      <w:tr w:rsidR="00503B5B" w14:paraId="14DCAB53" w14:textId="77777777">
        <w:tc>
          <w:tcPr>
            <w:tcW w:w="2880" w:type="dxa"/>
          </w:tcPr>
          <w:p w14:paraId="6F06DC06" w14:textId="77777777" w:rsidR="00503B5B" w:rsidRDefault="00503B5B"/>
        </w:tc>
        <w:tc>
          <w:tcPr>
            <w:tcW w:w="2880" w:type="dxa"/>
          </w:tcPr>
          <w:p w14:paraId="7533C917" w14:textId="77777777" w:rsidR="00503B5B" w:rsidRDefault="00000000">
            <w:r>
              <w:t>Preschool</w:t>
            </w:r>
          </w:p>
        </w:tc>
        <w:tc>
          <w:tcPr>
            <w:tcW w:w="2880" w:type="dxa"/>
          </w:tcPr>
          <w:p w14:paraId="5EB65B62" w14:textId="77777777" w:rsidR="00503B5B" w:rsidRDefault="00000000">
            <w:r>
              <w:t xml:space="preserve">$300/week </w:t>
            </w:r>
          </w:p>
        </w:tc>
      </w:tr>
      <w:tr w:rsidR="00503B5B" w14:paraId="4EB91ACF" w14:textId="77777777">
        <w:tc>
          <w:tcPr>
            <w:tcW w:w="2880" w:type="dxa"/>
          </w:tcPr>
          <w:p w14:paraId="70A55821" w14:textId="77777777" w:rsidR="00503B5B" w:rsidRPr="00D309CE" w:rsidRDefault="00000000">
            <w:pPr>
              <w:rPr>
                <w:b/>
                <w:bCs/>
              </w:rPr>
            </w:pPr>
            <w:r w:rsidRPr="00D309CE">
              <w:rPr>
                <w:b/>
                <w:bCs/>
              </w:rPr>
              <w:t>Drop-In Care</w:t>
            </w:r>
          </w:p>
        </w:tc>
        <w:tc>
          <w:tcPr>
            <w:tcW w:w="2880" w:type="dxa"/>
          </w:tcPr>
          <w:p w14:paraId="1232E70C" w14:textId="77777777" w:rsidR="00503B5B" w:rsidRDefault="00000000">
            <w:r>
              <w:t>Daily</w:t>
            </w:r>
          </w:p>
        </w:tc>
        <w:tc>
          <w:tcPr>
            <w:tcW w:w="2880" w:type="dxa"/>
          </w:tcPr>
          <w:p w14:paraId="45D670FB" w14:textId="77777777" w:rsidR="00503B5B" w:rsidRDefault="00000000">
            <w:r>
              <w:t>$80/day</w:t>
            </w:r>
          </w:p>
        </w:tc>
      </w:tr>
      <w:tr w:rsidR="00503B5B" w14:paraId="1F877374" w14:textId="77777777">
        <w:tc>
          <w:tcPr>
            <w:tcW w:w="2880" w:type="dxa"/>
          </w:tcPr>
          <w:p w14:paraId="2E4657EF" w14:textId="77777777" w:rsidR="00503B5B" w:rsidRPr="007C637C" w:rsidRDefault="00000000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After-School Care</w:t>
            </w:r>
          </w:p>
        </w:tc>
        <w:tc>
          <w:tcPr>
            <w:tcW w:w="2880" w:type="dxa"/>
          </w:tcPr>
          <w:p w14:paraId="5BA83268" w14:textId="24CA9692" w:rsidR="00503B5B" w:rsidRDefault="007C637C">
            <w:r>
              <w:t>2:00 – 6:00 PM</w:t>
            </w:r>
          </w:p>
        </w:tc>
        <w:tc>
          <w:tcPr>
            <w:tcW w:w="2880" w:type="dxa"/>
          </w:tcPr>
          <w:p w14:paraId="5EA29DAA" w14:textId="77777777" w:rsidR="00C948B7" w:rsidRDefault="00000000">
            <w:r>
              <w:t>$300/week</w:t>
            </w:r>
          </w:p>
        </w:tc>
      </w:tr>
      <w:tr w:rsidR="007C637C" w14:paraId="344C6BFD" w14:textId="77777777">
        <w:tc>
          <w:tcPr>
            <w:tcW w:w="2880" w:type="dxa"/>
          </w:tcPr>
          <w:p w14:paraId="03AA038E" w14:textId="1394B5AD" w:rsidR="007C637C" w:rsidRDefault="007C637C" w:rsidP="007C637C">
            <w:r>
              <w:t>After-School Care Drop in</w:t>
            </w:r>
          </w:p>
        </w:tc>
        <w:tc>
          <w:tcPr>
            <w:tcW w:w="2880" w:type="dxa"/>
          </w:tcPr>
          <w:p w14:paraId="2C571B48" w14:textId="224E4AD0" w:rsidR="007C637C" w:rsidRDefault="007C637C" w:rsidP="007C637C">
            <w:r>
              <w:t>2:00 – 6:00 PM</w:t>
            </w:r>
          </w:p>
        </w:tc>
        <w:tc>
          <w:tcPr>
            <w:tcW w:w="2880" w:type="dxa"/>
          </w:tcPr>
          <w:p w14:paraId="24BE5194" w14:textId="675C5D29" w:rsidR="007C637C" w:rsidRDefault="007C637C" w:rsidP="007C637C">
            <w:r>
              <w:t>$90/Day</w:t>
            </w:r>
          </w:p>
        </w:tc>
      </w:tr>
      <w:tr w:rsidR="007C637C" w14:paraId="71590E39" w14:textId="77777777">
        <w:tc>
          <w:tcPr>
            <w:tcW w:w="2880" w:type="dxa"/>
          </w:tcPr>
          <w:p w14:paraId="2A64E3D0" w14:textId="77777777" w:rsidR="007C637C" w:rsidRPr="007C637C" w:rsidRDefault="007C637C" w:rsidP="007C637C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Discounts</w:t>
            </w:r>
          </w:p>
        </w:tc>
        <w:tc>
          <w:tcPr>
            <w:tcW w:w="2880" w:type="dxa"/>
          </w:tcPr>
          <w:p w14:paraId="7B845EA7" w14:textId="77777777" w:rsidR="007C637C" w:rsidRPr="007C637C" w:rsidRDefault="007C637C" w:rsidP="007C637C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Sibling Discount</w:t>
            </w:r>
          </w:p>
        </w:tc>
        <w:tc>
          <w:tcPr>
            <w:tcW w:w="2880" w:type="dxa"/>
          </w:tcPr>
          <w:p w14:paraId="2030206F" w14:textId="77777777" w:rsidR="007C637C" w:rsidRPr="007C637C" w:rsidRDefault="007C637C" w:rsidP="007C637C">
            <w:pPr>
              <w:rPr>
                <w:b/>
                <w:bCs/>
              </w:rPr>
            </w:pPr>
            <w:r w:rsidRPr="007C637C">
              <w:rPr>
                <w:b/>
                <w:bCs/>
              </w:rPr>
              <w:t>5% off total tuition</w:t>
            </w:r>
          </w:p>
        </w:tc>
      </w:tr>
      <w:tr w:rsidR="007C637C" w14:paraId="3DCCC3D1" w14:textId="77777777">
        <w:tc>
          <w:tcPr>
            <w:tcW w:w="2880" w:type="dxa"/>
          </w:tcPr>
          <w:p w14:paraId="0083A0FD" w14:textId="77777777" w:rsidR="007C637C" w:rsidRDefault="007C637C" w:rsidP="007C637C"/>
        </w:tc>
        <w:tc>
          <w:tcPr>
            <w:tcW w:w="2880" w:type="dxa"/>
          </w:tcPr>
          <w:p w14:paraId="54C3BC30" w14:textId="77777777" w:rsidR="007C637C" w:rsidRDefault="007C637C" w:rsidP="007C637C"/>
        </w:tc>
        <w:tc>
          <w:tcPr>
            <w:tcW w:w="2880" w:type="dxa"/>
          </w:tcPr>
          <w:p w14:paraId="741752B4" w14:textId="77777777" w:rsidR="007C637C" w:rsidRDefault="007C637C" w:rsidP="007C637C"/>
        </w:tc>
      </w:tr>
    </w:tbl>
    <w:p w14:paraId="73810FA6" w14:textId="77777777" w:rsidR="00C948B7" w:rsidRDefault="00C948B7"/>
    <w:p w14:paraId="422AF0B1" w14:textId="4C485AD3" w:rsidR="00366021" w:rsidRDefault="00366021">
      <w:r w:rsidRPr="00366021">
        <w:rPr>
          <w:b/>
          <w:bCs/>
        </w:rPr>
        <w:t xml:space="preserve">Parent </w:t>
      </w:r>
      <w:r>
        <w:rPr>
          <w:b/>
          <w:bCs/>
        </w:rPr>
        <w:t>R</w:t>
      </w:r>
      <w:r w:rsidRPr="00366021">
        <w:rPr>
          <w:b/>
          <w:bCs/>
        </w:rPr>
        <w:t>eferral Program</w:t>
      </w:r>
      <w:r>
        <w:t xml:space="preserve">: Refer J&amp;G to a friend and or family member and get </w:t>
      </w:r>
      <w:r w:rsidRPr="00D309CE">
        <w:rPr>
          <w:b/>
          <w:bCs/>
        </w:rPr>
        <w:t>$25 OFF</w:t>
      </w:r>
      <w:r>
        <w:t xml:space="preserve"> </w:t>
      </w:r>
      <w:r w:rsidR="00D309CE">
        <w:t>your next month’s fee</w:t>
      </w:r>
      <w:r>
        <w:t xml:space="preserve">. </w:t>
      </w:r>
    </w:p>
    <w:p w14:paraId="64EA31AE" w14:textId="09925F12" w:rsidR="00366021" w:rsidRPr="00366021" w:rsidRDefault="00366021" w:rsidP="00366021">
      <w:r w:rsidRPr="00366021">
        <w:rPr>
          <w:b/>
          <w:bCs/>
        </w:rPr>
        <w:t xml:space="preserve"> </w:t>
      </w:r>
      <w:r w:rsidRPr="00366021">
        <w:rPr>
          <w:b/>
          <w:bCs/>
        </w:rPr>
        <w:t>Sibling discount program</w:t>
      </w:r>
      <w:r>
        <w:rPr>
          <w:b/>
          <w:bCs/>
        </w:rPr>
        <w:t>:</w:t>
      </w:r>
      <w:r w:rsidRPr="00366021">
        <w:rPr>
          <w:b/>
          <w:bCs/>
        </w:rPr>
        <w:t xml:space="preserve"> </w:t>
      </w:r>
      <w:r w:rsidRPr="00366021">
        <w:rPr>
          <w:b/>
          <w:bCs/>
        </w:rPr>
        <w:t>2 Siblings:</w:t>
      </w:r>
      <w:r w:rsidRPr="00366021">
        <w:t xml:space="preserve"> $570/week (5% off $600</w:t>
      </w:r>
      <w:r w:rsidRPr="00366021">
        <w:t>)</w:t>
      </w:r>
      <w:r>
        <w:t xml:space="preserve">, </w:t>
      </w:r>
      <w:r w:rsidRPr="00366021">
        <w:t>3</w:t>
      </w:r>
      <w:r w:rsidRPr="00366021">
        <w:rPr>
          <w:b/>
          <w:bCs/>
        </w:rPr>
        <w:t xml:space="preserve"> Siblings:</w:t>
      </w:r>
      <w:r w:rsidRPr="00366021">
        <w:t xml:space="preserve"> $855/week (5% off $900)</w:t>
      </w:r>
    </w:p>
    <w:p w14:paraId="54C883D8" w14:textId="77777777" w:rsidR="00734513" w:rsidRPr="00943FE2" w:rsidRDefault="00734513" w:rsidP="00C2194E">
      <w:pPr>
        <w:spacing w:after="0"/>
        <w:jc w:val="both"/>
        <w:rPr>
          <w:b/>
          <w:bCs/>
        </w:rPr>
      </w:pPr>
    </w:p>
    <w:p w14:paraId="324474FE" w14:textId="2014A20B" w:rsidR="00366021" w:rsidRDefault="00366021" w:rsidP="00366021">
      <w:r w:rsidRPr="00366021">
        <w:rPr>
          <w:b/>
          <w:bCs/>
        </w:rPr>
        <w:t xml:space="preserve">Parent </w:t>
      </w:r>
      <w:r>
        <w:rPr>
          <w:b/>
          <w:bCs/>
        </w:rPr>
        <w:t>R</w:t>
      </w:r>
      <w:r w:rsidRPr="00366021">
        <w:rPr>
          <w:b/>
          <w:bCs/>
        </w:rPr>
        <w:t>eferral Program</w:t>
      </w:r>
      <w:r w:rsidR="00631883">
        <w:rPr>
          <w:b/>
          <w:bCs/>
        </w:rPr>
        <w:t xml:space="preserve"> - $25 OFF </w:t>
      </w:r>
    </w:p>
    <w:p w14:paraId="2C715F37" w14:textId="51B6797D" w:rsidR="00366021" w:rsidRDefault="00631883" w:rsidP="00366021">
      <w:r>
        <w:t>Offer c</w:t>
      </w:r>
      <w:r w:rsidR="00366021">
        <w:t>annot be</w:t>
      </w:r>
      <w:r>
        <w:t xml:space="preserve"> combined with</w:t>
      </w:r>
      <w:r w:rsidR="00366021">
        <w:t xml:space="preserve"> other offers. Referred </w:t>
      </w:r>
      <w:r>
        <w:t>parents</w:t>
      </w:r>
      <w:r w:rsidR="00366021">
        <w:t xml:space="preserve"> must use our service for at least 1 </w:t>
      </w:r>
      <w:r w:rsidR="00D309CE">
        <w:t>month.</w:t>
      </w:r>
      <w:r>
        <w:t xml:space="preserve"> </w:t>
      </w:r>
      <w:r w:rsidR="000F741C">
        <w:t>Twenty-Five</w:t>
      </w:r>
      <w:r w:rsidR="00D309CE">
        <w:t xml:space="preserve"> </w:t>
      </w:r>
      <w:r w:rsidR="000F741C" w:rsidRPr="00D309CE">
        <w:rPr>
          <w:b/>
          <w:bCs/>
        </w:rPr>
        <w:t>($</w:t>
      </w:r>
      <w:r w:rsidR="00366021" w:rsidRPr="00D309CE">
        <w:rPr>
          <w:b/>
          <w:bCs/>
        </w:rPr>
        <w:t>25</w:t>
      </w:r>
      <w:r w:rsidR="00D309CE">
        <w:rPr>
          <w:b/>
          <w:bCs/>
        </w:rPr>
        <w:t>)</w:t>
      </w:r>
      <w:r w:rsidR="00366021">
        <w:t xml:space="preserve"> </w:t>
      </w:r>
      <w:r>
        <w:t xml:space="preserve">will be deducted from the referring parent’s monthly fees. The referring parent must remain enrolled for at least 30 days after the referred parent starts using J&amp;G. Offer can be change at any time. </w:t>
      </w:r>
      <w:r w:rsidR="00366021">
        <w:t xml:space="preserve"> </w:t>
      </w:r>
    </w:p>
    <w:p w14:paraId="2B76E87C" w14:textId="77777777" w:rsidR="00734513" w:rsidRDefault="00734513"/>
    <w:p w14:paraId="0BC1AFEC" w14:textId="77777777" w:rsidR="00734513" w:rsidRDefault="00734513"/>
    <w:p w14:paraId="2086A02B" w14:textId="77777777" w:rsidR="00734513" w:rsidRDefault="00734513"/>
    <w:sectPr w:rsidR="0073451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6674E5"/>
    <w:multiLevelType w:val="hybridMultilevel"/>
    <w:tmpl w:val="88384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1A1"/>
    <w:multiLevelType w:val="hybridMultilevel"/>
    <w:tmpl w:val="465A7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091021">
    <w:abstractNumId w:val="8"/>
  </w:num>
  <w:num w:numId="2" w16cid:durableId="54206987">
    <w:abstractNumId w:val="6"/>
  </w:num>
  <w:num w:numId="3" w16cid:durableId="363218433">
    <w:abstractNumId w:val="5"/>
  </w:num>
  <w:num w:numId="4" w16cid:durableId="908349114">
    <w:abstractNumId w:val="4"/>
  </w:num>
  <w:num w:numId="5" w16cid:durableId="221061927">
    <w:abstractNumId w:val="7"/>
  </w:num>
  <w:num w:numId="6" w16cid:durableId="1620523337">
    <w:abstractNumId w:val="3"/>
  </w:num>
  <w:num w:numId="7" w16cid:durableId="615335015">
    <w:abstractNumId w:val="2"/>
  </w:num>
  <w:num w:numId="8" w16cid:durableId="2065592750">
    <w:abstractNumId w:val="1"/>
  </w:num>
  <w:num w:numId="9" w16cid:durableId="370494184">
    <w:abstractNumId w:val="0"/>
  </w:num>
  <w:num w:numId="10" w16cid:durableId="855385084">
    <w:abstractNumId w:val="10"/>
  </w:num>
  <w:num w:numId="11" w16cid:durableId="18960440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A2486"/>
    <w:rsid w:val="000F741C"/>
    <w:rsid w:val="0015074B"/>
    <w:rsid w:val="0029639D"/>
    <w:rsid w:val="00326F90"/>
    <w:rsid w:val="00366021"/>
    <w:rsid w:val="00503B5B"/>
    <w:rsid w:val="005E49A5"/>
    <w:rsid w:val="00631883"/>
    <w:rsid w:val="00734513"/>
    <w:rsid w:val="0075519B"/>
    <w:rsid w:val="007C637C"/>
    <w:rsid w:val="00943FE2"/>
    <w:rsid w:val="00AA1D8D"/>
    <w:rsid w:val="00B378C1"/>
    <w:rsid w:val="00B47730"/>
    <w:rsid w:val="00C2194E"/>
    <w:rsid w:val="00C948B7"/>
    <w:rsid w:val="00CB0664"/>
    <w:rsid w:val="00D309CE"/>
    <w:rsid w:val="00D5373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24AADC"/>
  <w14:defaultImageDpi w14:val="300"/>
  <w15:docId w15:val="{E1166CE4-5344-4373-9DC1-2521A5F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D309C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0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9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tel:71871229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jgchildcar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glyne greenidge</cp:lastModifiedBy>
  <cp:revision>6</cp:revision>
  <dcterms:created xsi:type="dcterms:W3CDTF">2013-12-23T23:15:00Z</dcterms:created>
  <dcterms:modified xsi:type="dcterms:W3CDTF">2025-08-05T10:39:00Z</dcterms:modified>
  <cp:category/>
</cp:coreProperties>
</file>