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  <w:jc w:val="center"/>
      </w:pPr>
      <w:r>
        <w:t>Kenisha Daycare – Weekly Menu Plan</w:t>
      </w:r>
    </w:p>
    <w:p>
      <w:pPr>
        <w:pStyle w:val="Heading2"/>
      </w:pPr>
      <w:r>
        <w:t>Breakfast</w:t>
      </w:r>
    </w:p>
    <w:p>
      <w:r>
        <w:rPr>
          <w:b/>
        </w:rPr>
        <w:t xml:space="preserve">Monday: </w:t>
      </w:r>
      <w:r>
        <w:t>Porridge – Cornmeal / Oatmeal / Banana</w:t>
      </w:r>
    </w:p>
    <w:p>
      <w:r>
        <w:rPr>
          <w:b/>
        </w:rPr>
        <w:t xml:space="preserve">Tuesday: </w:t>
      </w:r>
      <w:r>
        <w:t>Cereal – Cheerios etc.</w:t>
      </w:r>
    </w:p>
    <w:p>
      <w:r>
        <w:rPr>
          <w:b/>
        </w:rPr>
        <w:t xml:space="preserve">Wednesday: </w:t>
      </w:r>
      <w:r>
        <w:t>Porridge – Oatmeal / Cornmeal etc.</w:t>
      </w:r>
    </w:p>
    <w:p>
      <w:r>
        <w:rPr>
          <w:b/>
        </w:rPr>
        <w:t xml:space="preserve">Thursday: </w:t>
      </w:r>
      <w:r>
        <w:t>Pancake</w:t>
      </w:r>
    </w:p>
    <w:p>
      <w:r>
        <w:rPr>
          <w:b/>
        </w:rPr>
        <w:t xml:space="preserve">Friday: </w:t>
      </w:r>
      <w:r>
        <w:t>Bread (Whole Wheat) – Scrambled eggs</w:t>
      </w:r>
    </w:p>
    <w:p>
      <w:pPr>
        <w:pStyle w:val="Heading2"/>
      </w:pPr>
      <w:r>
        <w:t>Lunch</w:t>
      </w:r>
    </w:p>
    <w:p>
      <w:r>
        <w:rPr>
          <w:b/>
        </w:rPr>
        <w:t xml:space="preserve">Monday: </w:t>
      </w:r>
      <w:r>
        <w:t>Brown rice, chicken or turkey, rice, stewed beans</w:t>
      </w:r>
    </w:p>
    <w:p>
      <w:r>
        <w:rPr>
          <w:b/>
        </w:rPr>
        <w:t xml:space="preserve">Tuesday: </w:t>
      </w:r>
      <w:r>
        <w:t>Pasta &amp; chicken, vegetables</w:t>
      </w:r>
    </w:p>
    <w:p>
      <w:r>
        <w:rPr>
          <w:b/>
        </w:rPr>
        <w:t xml:space="preserve">Wednesday: </w:t>
      </w:r>
      <w:r>
        <w:t>Meatballs, pasta, lima beans or chicken, tomato, carrot &amp; broccoli</w:t>
      </w:r>
    </w:p>
    <w:p>
      <w:r>
        <w:rPr>
          <w:b/>
        </w:rPr>
        <w:t xml:space="preserve">Thursday: </w:t>
      </w:r>
      <w:r>
        <w:t>Steamed fish</w:t>
      </w:r>
    </w:p>
    <w:p>
      <w:r>
        <w:rPr>
          <w:b/>
        </w:rPr>
        <w:t xml:space="preserve">Friday: </w:t>
      </w:r>
      <w:r>
        <w:t>Soup – Pumpkin, dumplings, whole wheat, chicken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